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Override PartName="/word/glossary/fontTable.xml" ContentType="application/vnd.openxmlformats-officedocument.wordprocessingml.fontTa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368" w:rsidRDefault="00FF533D">
      <w:r>
        <w:pict>
          <v:rect id="_x0000_s1028" style="position:absolute;margin-left:0;margin-top:0;width:527pt;height:19.5pt;z-index:251658240;mso-width-percent:915;mso-position-horizontal:center;mso-position-horizontal-relative:margin;mso-position-vertical:top;mso-position-vertical-relative:margin;mso-width-percent:915" o:allowincell="f" filled="f" stroked="f">
            <v:textbox style="mso-next-textbox:#_x0000_s1028;mso-fit-shape-to-text:t" inset="0,0,0,0">
              <w:txbxContent>
                <w:tbl>
                  <w:tblPr>
                    <w:tblStyle w:val="TableGrid"/>
                    <w:tblW w:w="5000" w:type="pct"/>
                    <w:jc w:val="center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1210"/>
                  </w:tblGrid>
                  <w:tr w:rsidR="00B360C6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4B29B" w:themeFill="accent1" w:themeFillTint="66"/>
                        <w:vAlign w:val="center"/>
                      </w:tcPr>
                      <w:p w:rsidR="00087368" w:rsidRDefault="00087368">
                        <w:pPr>
                          <w:pStyle w:val="NoSpacing"/>
                          <w:rPr>
                            <w:sz w:val="8"/>
                            <w:szCs w:val="8"/>
                          </w:rPr>
                        </w:pPr>
                      </w:p>
                    </w:tc>
                  </w:tr>
                  <w:tr w:rsidR="00B360C6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D34817" w:themeFill="accent1"/>
                        <w:vAlign w:val="center"/>
                      </w:tcPr>
                      <w:p w:rsidR="00087368" w:rsidRDefault="00087368">
                        <w:pPr>
                          <w:pStyle w:val="NoSpacing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B360C6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918485" w:themeFill="accent5"/>
                        <w:vAlign w:val="center"/>
                      </w:tcPr>
                      <w:p w:rsidR="00087368" w:rsidRDefault="00087368">
                        <w:pPr>
                          <w:pStyle w:val="NoSpacing"/>
                          <w:rPr>
                            <w:sz w:val="8"/>
                            <w:szCs w:val="8"/>
                          </w:rPr>
                        </w:pPr>
                      </w:p>
                    </w:tc>
                  </w:tr>
                </w:tbl>
                <w:p w:rsidR="00087368" w:rsidRDefault="00087368">
                  <w:pPr>
                    <w:spacing w:after="0" w:line="14" w:lineRule="exact"/>
                    <w:rPr>
                      <w:sz w:val="8"/>
                      <w:szCs w:val="8"/>
                    </w:rPr>
                  </w:pPr>
                </w:p>
              </w:txbxContent>
            </v:textbox>
            <w10:wrap anchorx="margin" anchory="margin"/>
          </v:rect>
        </w:pict>
      </w:r>
    </w:p>
    <w:sdt>
      <w:sdtPr>
        <w:id w:val="19890522"/>
        <w:placeholder>
          <w:docPart w:val="8A1544A8CFD94E40B5891899552815F0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12-02-21T00:00:00Z">
          <w:dateFormat w:val="M/d/yyyy"/>
          <w:lid w:val="en-US"/>
          <w:storeMappedDataAs w:val="dateTime"/>
          <w:calendar w:val="gregorian"/>
        </w:date>
      </w:sdtPr>
      <w:sdtContent>
        <w:p w:rsidR="00087368" w:rsidRDefault="006E3E75" w:rsidP="00B360C6">
          <w:pPr>
            <w:pStyle w:val="DateText"/>
            <w:ind w:left="720"/>
          </w:pPr>
          <w:r>
            <w:t>2/21/2012</w:t>
          </w:r>
        </w:p>
      </w:sdtContent>
    </w:sdt>
    <w:commentRangeStart w:id="0" w:displacedByCustomXml="next"/>
    <w:sdt>
      <w:sdtPr>
        <w:id w:val="212564916"/>
        <w:placeholder>
          <w:docPart w:val="2556FC24A3FA4DF6BC7A844CFA7DE8B9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Content>
        <w:p w:rsidR="00087368" w:rsidRDefault="006E3E75">
          <w:pPr>
            <w:pStyle w:val="SenderAddress"/>
          </w:pPr>
          <w:r>
            <w:t xml:space="preserve">Kelsey </w:t>
          </w:r>
          <w:proofErr w:type="spellStart"/>
          <w:r>
            <w:t>Kuzniewski</w:t>
          </w:r>
          <w:proofErr w:type="spellEnd"/>
        </w:p>
      </w:sdtContent>
    </w:sdt>
    <w:sdt>
      <w:sdtPr>
        <w:id w:val="18534652"/>
        <w:placeholder>
          <w:docPart w:val="2FD627B8F33047A7AA54134E800ADBA6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Content>
        <w:p w:rsidR="00087368" w:rsidRDefault="00C2069D">
          <w:pPr>
            <w:pStyle w:val="SenderAddress"/>
          </w:pPr>
          <w:r>
            <w:t>Talbots Abroad</w:t>
          </w:r>
        </w:p>
      </w:sdtContent>
    </w:sdt>
    <w:p w:rsidR="00087368" w:rsidRDefault="006E3E75">
      <w:pPr>
        <w:pStyle w:val="SenderAddress"/>
      </w:pPr>
      <w:r>
        <w:t>Hampton Middle School</w:t>
      </w:r>
    </w:p>
    <w:commentRangeEnd w:id="0"/>
    <w:p w:rsidR="006E3E75" w:rsidRDefault="00B360C6">
      <w:pPr>
        <w:pStyle w:val="RecipientAddress"/>
      </w:pPr>
      <w:r>
        <w:rPr>
          <w:rStyle w:val="CommentReference"/>
        </w:rPr>
        <w:commentReference w:id="0"/>
      </w:r>
      <w:r w:rsidR="006E3E75">
        <w:t>4589 School Drive  </w:t>
      </w:r>
    </w:p>
    <w:p w:rsidR="00087368" w:rsidRDefault="006E3E75">
      <w:pPr>
        <w:pStyle w:val="RecipientAddress"/>
      </w:pPr>
      <w:r>
        <w:t>Allison Park, PA 15101-2599</w:t>
      </w:r>
      <w:r>
        <w:br/>
        <w:t>(412) 492-6356</w:t>
      </w:r>
    </w:p>
    <w:p w:rsidR="00087368" w:rsidRDefault="006E3E75">
      <w:pPr>
        <w:pStyle w:val="Salutation"/>
      </w:pPr>
      <w:r>
        <w:t>Dear, Mr.</w:t>
      </w:r>
      <w:r w:rsidR="005165A4">
        <w:t xml:space="preserve"> Moses </w:t>
      </w:r>
      <w:r>
        <w:t>Hampton</w:t>
      </w:r>
    </w:p>
    <w:p w:rsidR="005165A4" w:rsidRDefault="00BC7BF2" w:rsidP="005165A4">
      <w:r>
        <w:t>I</w:t>
      </w:r>
      <w:r w:rsidR="005165A4">
        <w:t xml:space="preserve"> would love to travel overseas to India for multiple reasons.  To begin, </w:t>
      </w:r>
      <w:r w:rsidR="00ED7CF2">
        <w:t>I chose India because it was something different that not many people chose.  In addition I find the Indian culture interesting and intriguing, we</w:t>
      </w:r>
      <w:commentRangeStart w:id="1"/>
      <w:r w:rsidR="00ED7CF2">
        <w:t xml:space="preserve"> here </w:t>
      </w:r>
      <w:commentRangeEnd w:id="1"/>
      <w:r w:rsidR="00B360C6">
        <w:rPr>
          <w:rStyle w:val="CommentReference"/>
        </w:rPr>
        <w:commentReference w:id="1"/>
      </w:r>
      <w:r w:rsidR="00ED7CF2">
        <w:t xml:space="preserve">about china and </w:t>
      </w:r>
      <w:r w:rsidR="00C2069D">
        <w:t xml:space="preserve">Russian culture often but it’s not every day you here about Indian culture.  Over the next 7 weeks I hope to learn about Indian food, customs, animals, language, style and celebrations! I believe you should </w:t>
      </w:r>
      <w:proofErr w:type="gramStart"/>
      <w:r w:rsidR="00C2069D">
        <w:t>chose</w:t>
      </w:r>
      <w:proofErr w:type="gramEnd"/>
      <w:r w:rsidR="00C2069D">
        <w:t xml:space="preserve"> me over the other candidates for the job because I will be a dedicated worker that will enjoy what I am doing and will be willing to go over the top to get the job </w:t>
      </w:r>
      <w:commentRangeStart w:id="2"/>
      <w:r w:rsidR="00C2069D">
        <w:t>done</w:t>
      </w:r>
      <w:commentRangeEnd w:id="2"/>
      <w:r w:rsidR="00B360C6">
        <w:rPr>
          <w:rStyle w:val="CommentReference"/>
        </w:rPr>
        <w:commentReference w:id="2"/>
      </w:r>
      <w:r w:rsidR="00C2069D">
        <w:t>.</w:t>
      </w:r>
    </w:p>
    <w:p w:rsidR="00087368" w:rsidRDefault="006E3E75" w:rsidP="005165A4">
      <w:r>
        <w:t xml:space="preserve">Sincerely, </w:t>
      </w:r>
    </w:p>
    <w:sdt>
      <w:sdtPr>
        <w:id w:val="260286289"/>
        <w:placeholder>
          <w:docPart w:val="16FC345239F24BAF8D132324262728D6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Content>
        <w:p w:rsidR="00087368" w:rsidRDefault="006E3E75">
          <w:pPr>
            <w:pStyle w:val="Signature"/>
          </w:pPr>
          <w:r>
            <w:t xml:space="preserve">Kelsey </w:t>
          </w:r>
          <w:proofErr w:type="spellStart"/>
          <w:r>
            <w:t>Kuzniewski</w:t>
          </w:r>
          <w:proofErr w:type="spellEnd"/>
        </w:p>
      </w:sdtContent>
    </w:sdt>
    <w:p w:rsidR="00087368" w:rsidRDefault="006E3E75">
      <w:pPr>
        <w:pStyle w:val="Signature"/>
      </w:pPr>
      <w:r>
        <w:t>Student</w:t>
      </w:r>
    </w:p>
    <w:sdt>
      <w:sdtPr>
        <w:id w:val="18534714"/>
        <w:placeholder>
          <w:docPart w:val="28E11FAB90A343448B47732ACC115F3D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Content>
        <w:p w:rsidR="00087368" w:rsidRDefault="00C2069D">
          <w:pPr>
            <w:pStyle w:val="Signature"/>
          </w:pPr>
          <w:r>
            <w:t>Talbots Abroad</w:t>
          </w:r>
        </w:p>
      </w:sdtContent>
    </w:sdt>
    <w:sectPr w:rsidR="00087368" w:rsidSect="00087368">
      <w:footerReference w:type="even" r:id="rId10"/>
      <w:footerReference w:type="default" r:id="rId11"/>
      <w:footerReference w:type="first" r:id="rId12"/>
      <w:pgSz w:w="12240" w:h="15840" w:code="1"/>
      <w:pgMar w:top="1440" w:right="1440" w:bottom="1440" w:left="1440" w:header="720" w:footer="720" w:gutter="0"/>
      <w:cols w:space="360"/>
      <w:titlePg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teacher" w:date="2012-02-27T21:33:00Z" w:initials="t">
    <w:p w:rsidR="00B360C6" w:rsidRDefault="00B360C6">
      <w:pPr>
        <w:pStyle w:val="CommentText"/>
      </w:pPr>
      <w:r>
        <w:rPr>
          <w:rStyle w:val="CommentReference"/>
        </w:rPr>
        <w:annotationRef/>
      </w:r>
      <w:r>
        <w:t>Should be Mr. Hampton’s information here.  Date also is to be written out.</w:t>
      </w:r>
    </w:p>
  </w:comment>
  <w:comment w:id="1" w:author="teacher" w:date="2012-02-27T21:32:00Z" w:initials="t">
    <w:p w:rsidR="00B360C6" w:rsidRDefault="00B360C6">
      <w:pPr>
        <w:pStyle w:val="CommentText"/>
      </w:pPr>
      <w:r>
        <w:rPr>
          <w:rStyle w:val="CommentReference"/>
        </w:rPr>
        <w:annotationRef/>
      </w:r>
      <w:r>
        <w:t>Spelling error!</w:t>
      </w:r>
    </w:p>
  </w:comment>
  <w:comment w:id="2" w:author="teacher" w:date="2012-02-27T21:33:00Z" w:initials="t">
    <w:p w:rsidR="00B360C6" w:rsidRDefault="00B360C6">
      <w:pPr>
        <w:pStyle w:val="CommentText"/>
      </w:pPr>
      <w:r>
        <w:rPr>
          <w:rStyle w:val="CommentReference"/>
        </w:rPr>
        <w:annotationRef/>
      </w:r>
      <w:r>
        <w:t>What will you do with this new found knowledge of India?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B33" w:rsidRDefault="00205B33">
      <w:pPr>
        <w:spacing w:after="0" w:line="240" w:lineRule="auto"/>
      </w:pPr>
      <w:r>
        <w:separator/>
      </w:r>
    </w:p>
  </w:endnote>
  <w:endnote w:type="continuationSeparator" w:id="0">
    <w:p w:rsidR="00205B33" w:rsidRDefault="00205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368" w:rsidRDefault="00FF533D">
    <w:pPr>
      <w:pStyle w:val="Footer"/>
    </w:pPr>
    <w:r>
      <w:rPr>
        <w:noProof/>
      </w:rPr>
      <w:pict>
        <v:rect id="_x0000_s16399" style="position:absolute;margin-left:0;margin-top:0;width:41.85pt;height:9in;z-index:251671552;mso-width-percent:500;mso-height-percent:1000;mso-position-horizontal:left;mso-position-horizontal-relative:right-margin-area;mso-position-vertical:bottom;mso-position-vertical-relative:margin;mso-width-percent:500;mso-height-percent:1000;mso-width-relative:margin;mso-height-relative:margin;v-text-anchor:middle" o:allowincell="f" filled="f" stroked="f">
          <v:textbox style="layout-flow:vertical;mso-layout-flow-alt:bottom-to-top;mso-next-textbox:#_x0000_s16399" inset=",,8.64pt,10.8pt">
            <w:txbxContent>
              <w:p w:rsidR="00087368" w:rsidRDefault="00FF533D">
                <w:pPr>
                  <w:pStyle w:val="GrayText"/>
                </w:pPr>
                <w:sdt>
                  <w:sdtPr>
                    <w:id w:val="23888244"/>
                    <w:placeholder>
                      <w:docPart w:val="41B3DEC6FF1542B5B1B79AE1DE07053C"/>
                    </w:placeholder>
                    <w:dataBinding w:prefixMappings="xmlns:ns0='http://schemas.openxmlformats.org/officeDocument/2006/extended-properties' " w:xpath="/ns0:Properties[1]/ns0:Company[1]" w:storeItemID="{6668398D-A668-4E3E-A5EB-62B293D839F1}"/>
                    <w:text/>
                  </w:sdtPr>
                  <w:sdtContent>
                    <w:r w:rsidR="00C2069D">
                      <w:t>Talbots Abroad</w:t>
                    </w:r>
                  </w:sdtContent>
                </w:sdt>
                <w:r w:rsidR="00205B33">
                  <w:t xml:space="preserve">  </w:t>
                </w:r>
              </w:p>
            </w:txbxContent>
          </v:textbox>
          <w10:wrap anchorx="page" anchory="margin"/>
        </v:rect>
      </w:pict>
    </w:r>
    <w:r>
      <w:rPr>
        <w:noProof/>
      </w:rPr>
      <w:pict>
        <v:roundrect id="_x0000_s16400" style="position:absolute;margin-left:0;margin-top:0;width:562.05pt;height:743.45pt;z-index:251672576;mso-width-percent:920;mso-height-percent:940;mso-position-horizontal:center;mso-position-horizontal-relative:page;mso-position-vertical:center;mso-position-vertical-relative:page;mso-width-percent:920;mso-height-percent:940" arcsize="2637f" o:allowincell="f" filled="f" fillcolor="black" strokecolor="black [3213]" strokeweight="1pt">
          <v:fill color2="#272727 [2749]" type="pattern"/>
          <w10:wrap anchorx="page" anchory="page"/>
        </v:roundrect>
      </w:pict>
    </w:r>
    <w:r>
      <w:rPr>
        <w:noProof/>
      </w:rPr>
      <w:pict>
        <v:oval id="_x0000_s16398" style="position:absolute;margin-left:0;margin-top:0;width:41pt;height:41pt;z-index:251670528;mso-position-horizontal:left;mso-position-horizontal-relative:right-margin-area;mso-position-vertical:top;mso-position-vertical-relative:bottom-margin-area;v-text-anchor:middle" o:allowincell="f" fillcolor="#d34817 [3204]" stroked="f">
          <v:textbox style="mso-next-textbox:#_x0000_s16398" inset="0,0,0,0">
            <w:txbxContent>
              <w:p w:rsidR="00087368" w:rsidRDefault="00FF533D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  <w:fldSimple w:instr=" PAGE  \* Arabic  \* MERGEFORMAT ">
                  <w:r w:rsidR="00205B33">
                    <w:rPr>
                      <w:noProof/>
                      <w:color w:val="FFFFFF" w:themeColor="background1"/>
                      <w:sz w:val="40"/>
                      <w:szCs w:val="40"/>
                    </w:rPr>
                    <w:t>2</w:t>
                  </w:r>
                </w:fldSimple>
              </w:p>
            </w:txbxContent>
          </v:textbox>
          <w10:wrap anchorx="page" anchory="page"/>
        </v:oval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368" w:rsidRDefault="00FF533D">
    <w:pPr>
      <w:rPr>
        <w:sz w:val="20"/>
      </w:rPr>
    </w:pPr>
    <w:r w:rsidRPr="00FF533D">
      <w:rPr>
        <w:noProof/>
        <w:sz w:val="10"/>
        <w:szCs w:val="10"/>
      </w:rPr>
      <w:pict>
        <v:rect id="_x0000_s16403" style="position:absolute;margin-left:-344.7pt;margin-top:0;width:46.85pt;height:9in;z-index:251676672;mso-width-percent:500;mso-height-percent:1000;mso-position-horizontal:right;mso-position-horizontal-relative:left-margin-area;mso-position-vertical:bottom;mso-position-vertical-relative:margin;mso-width-percent:500;mso-height-percent:1000;mso-width-relative:margin;mso-height-relative:margin;v-text-anchor:middle" o:allowincell="f" filled="f" stroked="f">
          <v:textbox style="layout-flow:vertical;mso-layout-flow-alt:bottom-to-top;mso-next-textbox:#_x0000_s16403" inset=",,8.64pt,10.8pt">
            <w:txbxContent>
              <w:p w:rsidR="00087368" w:rsidRDefault="00FF533D">
                <w:pPr>
                  <w:pStyle w:val="GrayText"/>
                </w:pPr>
                <w:sdt>
                  <w:sdtPr>
                    <w:id w:val="805254801"/>
                    <w:placeholder>
                      <w:docPart w:val="3F14689578DE4645A49D18B14A60B742"/>
                    </w:placeholder>
                    <w:dataBinding w:prefixMappings="xmlns:ns0='http://schemas.openxmlformats.org/officeDocument/2006/extended-properties' " w:xpath="/ns0:Properties[1]/ns0:Company[1]" w:storeItemID="{6668398D-A668-4E3E-A5EB-62B293D839F1}"/>
                    <w:text/>
                  </w:sdtPr>
                  <w:sdtContent>
                    <w:r w:rsidR="00C2069D">
                      <w:t>Talbots Abroad</w:t>
                    </w:r>
                  </w:sdtContent>
                </w:sdt>
              </w:p>
            </w:txbxContent>
          </v:textbox>
          <w10:wrap anchorx="margin" anchory="margin"/>
        </v:rect>
      </w:pict>
    </w:r>
    <w:r>
      <w:rPr>
        <w:noProof/>
        <w:sz w:val="20"/>
      </w:rPr>
      <w:pict>
        <v:roundrect id="_x0000_s16402" style="position:absolute;margin-left:0;margin-top:0;width:562.05pt;height:743.45pt;z-index:251675648;mso-width-percent:920;mso-height-percent:940;mso-position-horizontal:center;mso-position-horizontal-relative:page;mso-position-vertical:center;mso-position-vertical-relative:page;mso-width-percent:920;mso-height-percent:940" arcsize="2637f" o:allowincell="f" filled="f" fillcolor="black" strokecolor="black [3213]" strokeweight="1pt">
          <v:fill color2="#272727 [2749]" type="pattern"/>
          <w10:wrap anchorx="page" anchory="page"/>
        </v:roundrect>
      </w:pict>
    </w:r>
    <w:r>
      <w:rPr>
        <w:noProof/>
        <w:sz w:val="20"/>
      </w:rPr>
      <w:pict>
        <v:oval id="_x0000_s16401" style="position:absolute;margin-left:61.45pt;margin-top:0;width:41pt;height:41pt;z-index:251674624;mso-position-horizontal:right;mso-position-horizontal-relative:left-margin-area;mso-position-vertical:top;mso-position-vertical-relative:bottom-margin-area;v-text-anchor:middle" o:allowincell="f" fillcolor="#d34817 [3204]" stroked="f">
          <v:textbox style="mso-next-textbox:#_x0000_s16401" inset="0,0,0,0">
            <w:txbxContent>
              <w:p w:rsidR="00087368" w:rsidRDefault="00FF533D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  <w:fldSimple w:instr=" PAGE  \* Arabic  \* MERGEFORMAT ">
                  <w:r w:rsidR="00205B33">
                    <w:rPr>
                      <w:noProof/>
                      <w:color w:val="FFFFFF" w:themeColor="background1"/>
                      <w:sz w:val="40"/>
                      <w:szCs w:val="40"/>
                    </w:rPr>
                    <w:t>2</w:t>
                  </w:r>
                </w:fldSimple>
              </w:p>
            </w:txbxContent>
          </v:textbox>
          <w10:wrap anchorx="margin" anchory="page"/>
        </v:oval>
      </w:pict>
    </w:r>
  </w:p>
  <w:p w:rsidR="00087368" w:rsidRDefault="00087368">
    <w:pPr>
      <w:pStyle w:val="Footer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368" w:rsidRDefault="00FF533D">
    <w:pPr>
      <w:pStyle w:val="Footer"/>
    </w:pPr>
    <w:r>
      <w:rPr>
        <w:noProof/>
        <w:lang w:eastAsia="en-US" w:bidi="ar-SA"/>
      </w:rPr>
      <w:pict>
        <v:oval id="_x0000_s16394" style="position:absolute;margin-left:33.05pt;margin-top:0;width:41pt;height:41pt;z-index:251668480;mso-position-horizontal:right;mso-position-horizontal-relative:left-margin-area;mso-position-vertical:top;mso-position-vertical-relative:bottom-margin-area;v-text-anchor:middle" o:allowincell="f" fillcolor="#d34817 [3204]" stroked="f">
          <v:textbox style="mso-next-textbox:#_x0000_s16394" inset="0,0,0,0">
            <w:txbxContent>
              <w:p w:rsidR="00087368" w:rsidRDefault="00087368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</w:p>
            </w:txbxContent>
          </v:textbox>
          <w10:wrap anchorx="margin" anchory="page"/>
        </v:oval>
      </w:pict>
    </w:r>
    <w:r>
      <w:rPr>
        <w:noProof/>
        <w:lang w:eastAsia="en-US" w:bidi="ar-SA"/>
      </w:rPr>
      <w:pict>
        <v:roundrect id="_x0000_s16393" style="position:absolute;margin-left:0;margin-top:0;width:545.6pt;height:751.35pt;z-index:251667456;mso-width-percent:920;mso-height-percent:940;mso-position-horizontal:center;mso-position-horizontal-relative:page;mso-position-vertical:center;mso-position-vertical-relative:page;mso-width-percent:920;mso-height-percent:940" arcsize="2637f" o:allowincell="f" filled="f" fillcolor="black" strokecolor="black [3213]" strokeweight="1pt">
          <v:fill color2="#272727" type="pattern"/>
          <w10:wrap anchorx="page" anchory="page"/>
        </v:round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B33" w:rsidRDefault="00205B33">
      <w:pPr>
        <w:spacing w:after="0" w:line="240" w:lineRule="auto"/>
      </w:pPr>
      <w:r>
        <w:separator/>
      </w:r>
    </w:p>
  </w:footnote>
  <w:footnote w:type="continuationSeparator" w:id="0">
    <w:p w:rsidR="00205B33" w:rsidRDefault="00205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E0C0C54A"/>
    <w:lvl w:ilvl="0">
      <w:start w:val="1"/>
      <w:numFmt w:val="bullet"/>
      <w:pStyle w:val="ListBullet5"/>
      <w:lvlText w:val="○"/>
      <w:lvlJc w:val="left"/>
      <w:pPr>
        <w:ind w:left="1800" w:hanging="360"/>
      </w:pPr>
      <w:rPr>
        <w:rFonts w:ascii="Monotype Corsiva" w:hAnsi="Monotype Corsiva" w:hint="default"/>
        <w:color w:val="A28E6A" w:themeColor="accent3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A28E6A" w:themeColor="accent3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  <w:color w:val="EE8C69" w:themeColor="accent1" w:themeTint="99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  <w:color w:val="D34817" w:themeColor="accent1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9D3511" w:themeColor="accent1" w:themeShade="BF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DateAndTime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16407">
      <o:colormenu v:ext="edit" fillcolor="none [3204]" strokecolor="none [3213]"/>
    </o:shapedefaults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/>
  <w:rsids>
    <w:rsidRoot w:val="00BC7BF2"/>
    <w:rsid w:val="00087368"/>
    <w:rsid w:val="00205B33"/>
    <w:rsid w:val="005165A4"/>
    <w:rsid w:val="006E3E75"/>
    <w:rsid w:val="00B360C6"/>
    <w:rsid w:val="00BC7BF2"/>
    <w:rsid w:val="00C2069D"/>
    <w:rsid w:val="00ED7CF2"/>
    <w:rsid w:val="00FF5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undOvr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407">
      <o:colormenu v:ext="edit" fillcolor="none [3204]" strokecolor="none [3213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7" w:qFormat="1"/>
    <w:lsdException w:name="List Bullet 2" w:uiPriority="37" w:qFormat="1"/>
    <w:lsdException w:name="List Bullet 3" w:uiPriority="37" w:qFormat="1"/>
    <w:lsdException w:name="List Bullet 4" w:uiPriority="37" w:qFormat="1"/>
    <w:lsdException w:name="List Bullet 5" w:uiPriority="37" w:qFormat="1"/>
    <w:lsdException w:name="Title" w:semiHidden="0" w:uiPriority="10" w:unhideWhenUsed="0" w:qFormat="1"/>
    <w:lsdException w:name="Closing" w:uiPriority="7" w:qFormat="1"/>
    <w:lsdException w:name="Default Paragraph Font" w:uiPriority="1"/>
    <w:lsdException w:name="Subtitle" w:semiHidden="0" w:uiPriority="11" w:unhideWhenUsed="0" w:qFormat="1"/>
    <w:lsdException w:name="Salutation" w:uiPriority="6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 w:qFormat="1"/>
    <w:lsdException w:name="Placeholder Text" w:unhideWhenUsed="0" w:qFormat="1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368"/>
    <w:pPr>
      <w:spacing w:after="160"/>
    </w:pPr>
    <w:rPr>
      <w:rFonts w:cs="Times New Roman"/>
      <w:color w:val="000000" w:themeColor="text1"/>
      <w:szCs w:val="20"/>
      <w:lang w:eastAsia="ja-JP" w:bidi="he-IL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rsid w:val="00087368"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087368"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87368"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87368"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87368"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87368"/>
    <w:pPr>
      <w:spacing w:before="200" w:after="0"/>
      <w:outlineLvl w:val="5"/>
    </w:pPr>
    <w:rPr>
      <w:rFonts w:asciiTheme="majorHAnsi" w:hAnsiTheme="majorHAnsi"/>
      <w:color w:val="524633" w:themeColor="accent3" w:themeShade="7F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87368"/>
    <w:pPr>
      <w:spacing w:before="200" w:after="0"/>
      <w:outlineLvl w:val="6"/>
    </w:pPr>
    <w:rPr>
      <w:rFonts w:asciiTheme="majorHAnsi" w:hAnsiTheme="majorHAnsi"/>
      <w:i/>
      <w:color w:val="524633" w:themeColor="accent3" w:themeShade="7F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87368"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87368"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qFormat/>
    <w:rsid w:val="00087368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08736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87368"/>
    <w:rPr>
      <w:rFonts w:cs="Times New Roman"/>
      <w:color w:val="000000" w:themeColor="text1"/>
      <w:szCs w:val="20"/>
      <w:lang w:eastAsia="ja-JP" w:bidi="he-IL"/>
    </w:rPr>
  </w:style>
  <w:style w:type="paragraph" w:styleId="NoSpacing">
    <w:name w:val="No Spacing"/>
    <w:basedOn w:val="Normal"/>
    <w:uiPriority w:val="1"/>
    <w:qFormat/>
    <w:rsid w:val="00087368"/>
    <w:pPr>
      <w:spacing w:after="0" w:line="240" w:lineRule="auto"/>
    </w:pPr>
  </w:style>
  <w:style w:type="paragraph" w:styleId="Closing">
    <w:name w:val="Closing"/>
    <w:basedOn w:val="Normal"/>
    <w:link w:val="ClosingChar"/>
    <w:uiPriority w:val="7"/>
    <w:unhideWhenUsed/>
    <w:qFormat/>
    <w:rsid w:val="00087368"/>
    <w:pPr>
      <w:spacing w:before="480" w:after="960"/>
      <w:contextualSpacing/>
    </w:pPr>
  </w:style>
  <w:style w:type="character" w:customStyle="1" w:styleId="ClosingChar">
    <w:name w:val="Closing Char"/>
    <w:basedOn w:val="DefaultParagraphFont"/>
    <w:link w:val="Closing"/>
    <w:uiPriority w:val="7"/>
    <w:rsid w:val="00087368"/>
    <w:rPr>
      <w:rFonts w:cs="Times New Roman"/>
      <w:color w:val="000000" w:themeColor="text1"/>
      <w:szCs w:val="20"/>
      <w:lang w:eastAsia="ja-JP" w:bidi="he-IL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rsid w:val="00087368"/>
    <w:pPr>
      <w:spacing w:after="360"/>
      <w:contextualSpacing/>
    </w:pPr>
  </w:style>
  <w:style w:type="paragraph" w:styleId="Salutation">
    <w:name w:val="Salutation"/>
    <w:basedOn w:val="NoSpacing"/>
    <w:next w:val="Normal"/>
    <w:link w:val="SalutationChar"/>
    <w:uiPriority w:val="6"/>
    <w:unhideWhenUsed/>
    <w:qFormat/>
    <w:rsid w:val="00087368"/>
    <w:pPr>
      <w:spacing w:before="480" w:after="320"/>
      <w:contextualSpacing/>
    </w:pPr>
    <w:rPr>
      <w:b/>
    </w:rPr>
  </w:style>
  <w:style w:type="character" w:customStyle="1" w:styleId="SalutationChar">
    <w:name w:val="Salutation Char"/>
    <w:basedOn w:val="DefaultParagraphFont"/>
    <w:link w:val="Salutation"/>
    <w:uiPriority w:val="6"/>
    <w:rsid w:val="00087368"/>
    <w:rPr>
      <w:rFonts w:cs="Times New Roman"/>
      <w:b/>
      <w:color w:val="000000" w:themeColor="text1"/>
      <w:szCs w:val="20"/>
      <w:lang w:eastAsia="ja-JP" w:bidi="he-IL"/>
    </w:rPr>
  </w:style>
  <w:style w:type="paragraph" w:customStyle="1" w:styleId="SenderAddress">
    <w:name w:val="Sender Address"/>
    <w:basedOn w:val="NoSpacing"/>
    <w:uiPriority w:val="3"/>
    <w:qFormat/>
    <w:rsid w:val="00087368"/>
    <w:pPr>
      <w:spacing w:after="360"/>
      <w:contextualSpacing/>
    </w:pPr>
  </w:style>
  <w:style w:type="character" w:styleId="PlaceholderText">
    <w:name w:val="Placeholder Text"/>
    <w:basedOn w:val="DefaultParagraphFont"/>
    <w:uiPriority w:val="99"/>
    <w:unhideWhenUsed/>
    <w:qFormat/>
    <w:rsid w:val="00087368"/>
    <w:rPr>
      <w:color w:val="808080"/>
    </w:rPr>
  </w:style>
  <w:style w:type="paragraph" w:styleId="Signature">
    <w:name w:val="Signature"/>
    <w:basedOn w:val="Normal"/>
    <w:link w:val="SignatureChar"/>
    <w:uiPriority w:val="8"/>
    <w:unhideWhenUsed/>
    <w:rsid w:val="00087368"/>
    <w:pPr>
      <w:spacing w:after="200"/>
      <w:contextualSpacing/>
    </w:pPr>
  </w:style>
  <w:style w:type="character" w:customStyle="1" w:styleId="SignatureChar">
    <w:name w:val="Signature Char"/>
    <w:basedOn w:val="DefaultParagraphFont"/>
    <w:link w:val="Signature"/>
    <w:uiPriority w:val="8"/>
    <w:rsid w:val="00087368"/>
    <w:rPr>
      <w:rFonts w:cs="Times New Roman"/>
      <w:color w:val="000000" w:themeColor="text1"/>
      <w:szCs w:val="20"/>
      <w:lang w:eastAsia="ja-JP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73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7368"/>
    <w:rPr>
      <w:rFonts w:ascii="Tahoma" w:hAnsi="Tahoma" w:cs="Tahoma"/>
      <w:color w:val="000000" w:themeColor="text1"/>
      <w:sz w:val="16"/>
      <w:szCs w:val="16"/>
      <w:lang w:eastAsia="ja-JP" w:bidi="he-IL"/>
    </w:rPr>
  </w:style>
  <w:style w:type="paragraph" w:styleId="BlockText">
    <w:name w:val="Block Text"/>
    <w:aliases w:val="Block Quote"/>
    <w:uiPriority w:val="40"/>
    <w:rsid w:val="00087368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7F7F7F" w:themeColor="background1" w:themeShade="7F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sid w:val="00087368"/>
    <w:rPr>
      <w:rFonts w:asciiTheme="majorHAnsi" w:hAnsiTheme="majorHAnsi" w:cs="Times New Roman"/>
      <w:i/>
      <w:color w:val="855D5D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087368"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087368"/>
  </w:style>
  <w:style w:type="character" w:customStyle="1" w:styleId="DateChar">
    <w:name w:val="Date Char"/>
    <w:basedOn w:val="DefaultParagraphFont"/>
    <w:link w:val="Date"/>
    <w:uiPriority w:val="99"/>
    <w:semiHidden/>
    <w:rsid w:val="00087368"/>
    <w:rPr>
      <w:rFonts w:cs="Times New Roman"/>
      <w:color w:val="000000" w:themeColor="text1"/>
      <w:szCs w:val="20"/>
      <w:lang w:eastAsia="ja-JP" w:bidi="he-IL"/>
    </w:rPr>
  </w:style>
  <w:style w:type="character" w:styleId="Emphasis">
    <w:name w:val="Emphasis"/>
    <w:uiPriority w:val="20"/>
    <w:qFormat/>
    <w:rsid w:val="00087368"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semiHidden/>
    <w:unhideWhenUsed/>
    <w:rsid w:val="0008736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87368"/>
    <w:rPr>
      <w:rFonts w:cs="Times New Roman"/>
      <w:color w:val="000000" w:themeColor="text1"/>
      <w:szCs w:val="20"/>
      <w:lang w:eastAsia="ja-JP" w:bidi="he-IL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087368"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  <w:lang w:eastAsia="ja-JP" w:bidi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87368"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  <w:lang w:eastAsia="ja-JP" w:bidi="he-I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87368"/>
    <w:rPr>
      <w:rFonts w:asciiTheme="majorHAnsi" w:hAnsiTheme="majorHAnsi" w:cs="Times New Roman"/>
      <w:b/>
      <w:color w:val="D34817" w:themeColor="accent1"/>
      <w:spacing w:val="20"/>
      <w:sz w:val="24"/>
      <w:szCs w:val="24"/>
      <w:lang w:eastAsia="ja-JP" w:bidi="he-I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87368"/>
    <w:rPr>
      <w:rFonts w:asciiTheme="majorHAnsi" w:hAnsiTheme="majorHAnsi" w:cs="Times New Roman"/>
      <w:b/>
      <w:color w:val="7B6A4D" w:themeColor="accent3" w:themeShade="BF"/>
      <w:spacing w:val="20"/>
      <w:sz w:val="24"/>
      <w:lang w:eastAsia="ja-JP" w:bidi="he-IL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87368"/>
    <w:rPr>
      <w:rFonts w:asciiTheme="majorHAnsi" w:hAnsiTheme="majorHAnsi" w:cs="Times New Roman"/>
      <w:b/>
      <w:i/>
      <w:color w:val="7B6A4D" w:themeColor="accent3" w:themeShade="BF"/>
      <w:spacing w:val="20"/>
      <w:szCs w:val="26"/>
      <w:lang w:eastAsia="ja-JP" w:bidi="he-I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87368"/>
    <w:rPr>
      <w:rFonts w:asciiTheme="majorHAnsi" w:hAnsiTheme="majorHAnsi" w:cs="Times New Roman"/>
      <w:color w:val="524633" w:themeColor="accent3" w:themeShade="7F"/>
      <w:spacing w:val="10"/>
      <w:sz w:val="24"/>
      <w:szCs w:val="20"/>
      <w:lang w:eastAsia="ja-JP" w:bidi="he-I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87368"/>
    <w:rPr>
      <w:rFonts w:asciiTheme="majorHAnsi" w:hAnsiTheme="majorHAnsi" w:cs="Times New Roman"/>
      <w:i/>
      <w:color w:val="524633" w:themeColor="accent3" w:themeShade="7F"/>
      <w:spacing w:val="10"/>
      <w:sz w:val="24"/>
      <w:szCs w:val="20"/>
      <w:lang w:eastAsia="ja-JP" w:bidi="he-I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87368"/>
    <w:rPr>
      <w:rFonts w:asciiTheme="majorHAnsi" w:hAnsiTheme="majorHAnsi" w:cs="Times New Roman"/>
      <w:color w:val="D34817" w:themeColor="accent1"/>
      <w:spacing w:val="10"/>
      <w:szCs w:val="20"/>
      <w:lang w:eastAsia="ja-JP" w:bidi="he-I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87368"/>
    <w:rPr>
      <w:rFonts w:asciiTheme="majorHAnsi" w:hAnsiTheme="majorHAnsi" w:cs="Times New Roman"/>
      <w:i/>
      <w:color w:val="D34817" w:themeColor="accent1"/>
      <w:spacing w:val="10"/>
      <w:szCs w:val="20"/>
      <w:lang w:eastAsia="ja-JP" w:bidi="he-IL"/>
    </w:rPr>
  </w:style>
  <w:style w:type="character" w:styleId="Hyperlink">
    <w:name w:val="Hyperlink"/>
    <w:basedOn w:val="DefaultParagraphFont"/>
    <w:uiPriority w:val="99"/>
    <w:semiHidden/>
    <w:unhideWhenUsed/>
    <w:rsid w:val="00087368"/>
    <w:rPr>
      <w:color w:val="CC9900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087368"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rsid w:val="00087368"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87368"/>
    <w:rPr>
      <w:rFonts w:asciiTheme="majorHAnsi" w:hAnsiTheme="majorHAnsi" w:cs="Times New Roman"/>
      <w:i/>
      <w:color w:val="FFFFFF" w:themeColor="background1"/>
      <w:sz w:val="32"/>
      <w:szCs w:val="20"/>
      <w:shd w:val="clear" w:color="auto" w:fill="D34817" w:themeFill="accent1"/>
      <w:lang w:eastAsia="ja-JP" w:bidi="he-IL"/>
    </w:rPr>
  </w:style>
  <w:style w:type="character" w:styleId="IntenseReference">
    <w:name w:val="Intense Reference"/>
    <w:basedOn w:val="DefaultParagraphFont"/>
    <w:uiPriority w:val="32"/>
    <w:qFormat/>
    <w:rsid w:val="00087368"/>
    <w:rPr>
      <w:rFonts w:cs="Times New Roman"/>
      <w:b/>
      <w:color w:val="D34817" w:themeColor="accent1"/>
      <w:sz w:val="22"/>
      <w:szCs w:val="20"/>
      <w:u w:val="single"/>
    </w:rPr>
  </w:style>
  <w:style w:type="paragraph" w:styleId="ListBullet">
    <w:name w:val="List Bullet"/>
    <w:basedOn w:val="Normal"/>
    <w:uiPriority w:val="37"/>
    <w:unhideWhenUsed/>
    <w:qFormat/>
    <w:rsid w:val="00087368"/>
    <w:pPr>
      <w:numPr>
        <w:numId w:val="11"/>
      </w:numPr>
      <w:spacing w:after="0"/>
      <w:contextualSpacing/>
    </w:pPr>
  </w:style>
  <w:style w:type="paragraph" w:styleId="ListBullet2">
    <w:name w:val="List Bullet 2"/>
    <w:basedOn w:val="Normal"/>
    <w:uiPriority w:val="37"/>
    <w:unhideWhenUsed/>
    <w:qFormat/>
    <w:rsid w:val="00087368"/>
    <w:pPr>
      <w:numPr>
        <w:numId w:val="12"/>
      </w:numPr>
      <w:spacing w:after="0"/>
    </w:pPr>
  </w:style>
  <w:style w:type="paragraph" w:styleId="ListBullet3">
    <w:name w:val="List Bullet 3"/>
    <w:basedOn w:val="Normal"/>
    <w:uiPriority w:val="37"/>
    <w:unhideWhenUsed/>
    <w:qFormat/>
    <w:rsid w:val="00087368"/>
    <w:pPr>
      <w:numPr>
        <w:numId w:val="13"/>
      </w:numPr>
      <w:spacing w:after="0"/>
    </w:pPr>
  </w:style>
  <w:style w:type="paragraph" w:styleId="ListBullet4">
    <w:name w:val="List Bullet 4"/>
    <w:basedOn w:val="Normal"/>
    <w:uiPriority w:val="37"/>
    <w:unhideWhenUsed/>
    <w:qFormat/>
    <w:rsid w:val="00087368"/>
    <w:pPr>
      <w:numPr>
        <w:numId w:val="14"/>
      </w:numPr>
      <w:spacing w:after="0"/>
    </w:pPr>
  </w:style>
  <w:style w:type="paragraph" w:styleId="ListBullet5">
    <w:name w:val="List Bullet 5"/>
    <w:basedOn w:val="Normal"/>
    <w:uiPriority w:val="37"/>
    <w:unhideWhenUsed/>
    <w:qFormat/>
    <w:rsid w:val="00087368"/>
    <w:pPr>
      <w:numPr>
        <w:numId w:val="15"/>
      </w:numPr>
      <w:spacing w:after="0"/>
    </w:pPr>
  </w:style>
  <w:style w:type="paragraph" w:styleId="Quote">
    <w:name w:val="Quote"/>
    <w:basedOn w:val="Normal"/>
    <w:link w:val="QuoteChar"/>
    <w:uiPriority w:val="29"/>
    <w:qFormat/>
    <w:rsid w:val="00087368"/>
    <w:rPr>
      <w:i/>
      <w:color w:val="7F7F7F" w:themeColor="background1" w:themeShade="7F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087368"/>
    <w:rPr>
      <w:rFonts w:cs="Times New Roman"/>
      <w:i/>
      <w:color w:val="7F7F7F" w:themeColor="background1" w:themeShade="7F"/>
      <w:sz w:val="24"/>
      <w:szCs w:val="20"/>
      <w:lang w:eastAsia="ja-JP" w:bidi="he-IL"/>
    </w:rPr>
  </w:style>
  <w:style w:type="character" w:styleId="Strong">
    <w:name w:val="Strong"/>
    <w:uiPriority w:val="22"/>
    <w:qFormat/>
    <w:rsid w:val="00087368"/>
    <w:rPr>
      <w:rFonts w:asciiTheme="minorHAnsi" w:hAnsiTheme="minorHAnsi"/>
      <w:b/>
      <w:color w:val="9B2D1F" w:themeColor="accent2"/>
    </w:rPr>
  </w:style>
  <w:style w:type="paragraph" w:styleId="Subtitle">
    <w:name w:val="Subtitle"/>
    <w:basedOn w:val="Normal"/>
    <w:link w:val="SubtitleChar"/>
    <w:uiPriority w:val="11"/>
    <w:rsid w:val="00087368"/>
    <w:pPr>
      <w:spacing w:after="480" w:line="240" w:lineRule="auto"/>
      <w:jc w:val="center"/>
    </w:pPr>
    <w:rPr>
      <w:rFonts w:asciiTheme="majorHAnsi" w:hAnsiTheme="majorHAnsi" w:cstheme="minorHAnsi"/>
      <w:color w:val="auto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87368"/>
    <w:rPr>
      <w:rFonts w:asciiTheme="majorHAnsi" w:hAnsiTheme="majorHAnsi" w:cstheme="minorHAnsi"/>
      <w:sz w:val="28"/>
      <w:szCs w:val="24"/>
      <w:lang w:eastAsia="ja-JP" w:bidi="he-IL"/>
    </w:rPr>
  </w:style>
  <w:style w:type="character" w:styleId="SubtleEmphasis">
    <w:name w:val="Subtle Emphasis"/>
    <w:basedOn w:val="DefaultParagraphFont"/>
    <w:uiPriority w:val="19"/>
    <w:qFormat/>
    <w:rsid w:val="00087368"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sid w:val="00087368"/>
    <w:rPr>
      <w:rFonts w:cs="Times New Roman"/>
      <w:color w:val="737373" w:themeColor="text1" w:themeTint="8C"/>
      <w:sz w:val="22"/>
      <w:szCs w:val="20"/>
      <w:u w:val="single"/>
    </w:rPr>
  </w:style>
  <w:style w:type="paragraph" w:styleId="Title">
    <w:name w:val="Title"/>
    <w:basedOn w:val="Normal"/>
    <w:link w:val="TitleChar"/>
    <w:uiPriority w:val="10"/>
    <w:rsid w:val="00087368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87368"/>
    <w:rPr>
      <w:rFonts w:asciiTheme="majorHAnsi" w:hAnsiTheme="majorHAnsi" w:cs="Times New Roman"/>
      <w:b/>
      <w:smallCaps/>
      <w:color w:val="D34817" w:themeColor="accent1"/>
      <w:sz w:val="48"/>
      <w:szCs w:val="48"/>
      <w:lang w:eastAsia="ja-JP" w:bidi="he-IL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rsid w:val="00087368"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rsid w:val="00087368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rsid w:val="00087368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rsid w:val="00087368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rsid w:val="00087368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rsid w:val="00087368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rsid w:val="00087368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rsid w:val="00087368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rsid w:val="00087368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paragraph" w:customStyle="1" w:styleId="DateText">
    <w:name w:val="Date Text"/>
    <w:basedOn w:val="Normal"/>
    <w:uiPriority w:val="35"/>
    <w:rsid w:val="00087368"/>
    <w:pPr>
      <w:spacing w:before="720" w:after="200"/>
      <w:contextualSpacing/>
    </w:pPr>
  </w:style>
  <w:style w:type="paragraph" w:customStyle="1" w:styleId="GrayText">
    <w:name w:val="Gray Text"/>
    <w:basedOn w:val="NoSpacing"/>
    <w:uiPriority w:val="35"/>
    <w:qFormat/>
    <w:rsid w:val="00087368"/>
    <w:rPr>
      <w:rFonts w:asciiTheme="majorHAnsi" w:hAnsiTheme="majorHAnsi"/>
      <w:color w:val="7F7F7F" w:themeColor="text1" w:themeTint="80"/>
      <w:sz w:val="20"/>
      <w:lang w:bidi="ar-SA"/>
    </w:rPr>
  </w:style>
  <w:style w:type="character" w:customStyle="1" w:styleId="RecipientAddressChar">
    <w:name w:val="Recipient Address Char"/>
    <w:basedOn w:val="DefaultParagraphFont"/>
    <w:link w:val="RecipientAddress"/>
    <w:uiPriority w:val="5"/>
    <w:locked/>
    <w:rsid w:val="00087368"/>
    <w:rPr>
      <w:rFonts w:cs="Times New Roman"/>
      <w:color w:val="000000" w:themeColor="text1"/>
      <w:szCs w:val="20"/>
      <w:lang w:eastAsia="ja-JP" w:bidi="he-IL"/>
    </w:rPr>
  </w:style>
  <w:style w:type="character" w:styleId="CommentReference">
    <w:name w:val="annotation reference"/>
    <w:basedOn w:val="DefaultParagraphFont"/>
    <w:uiPriority w:val="99"/>
    <w:semiHidden/>
    <w:unhideWhenUsed/>
    <w:rsid w:val="00B360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60C6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60C6"/>
    <w:rPr>
      <w:rFonts w:cs="Times New Roman"/>
      <w:color w:val="000000" w:themeColor="text1"/>
      <w:sz w:val="20"/>
      <w:szCs w:val="20"/>
      <w:lang w:eastAsia="ja-JP" w:bidi="he-I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60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60C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2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EquityMerge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A1544A8CFD94E40B5891899552815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C53E99-A8CE-4B94-8459-243F4B68D95C}"/>
      </w:docPartPr>
      <w:docPartBody>
        <w:p w:rsidR="00EF2F1A" w:rsidRDefault="00CB0E0B">
          <w:pPr>
            <w:pStyle w:val="8A1544A8CFD94E40B5891899552815F0"/>
          </w:pPr>
          <w:r>
            <w:t>[Pick the date]</w:t>
          </w:r>
        </w:p>
      </w:docPartBody>
    </w:docPart>
    <w:docPart>
      <w:docPartPr>
        <w:name w:val="2556FC24A3FA4DF6BC7A844CFA7DE8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D0DB95-C25E-4E22-96FD-DD86AD29E1E5}"/>
      </w:docPartPr>
      <w:docPartBody>
        <w:p w:rsidR="00EF2F1A" w:rsidRDefault="00CB0E0B">
          <w:pPr>
            <w:pStyle w:val="2556FC24A3FA4DF6BC7A844CFA7DE8B9"/>
          </w:pPr>
          <w:r>
            <w:t>[Type the sender name]</w:t>
          </w:r>
        </w:p>
      </w:docPartBody>
    </w:docPart>
    <w:docPart>
      <w:docPartPr>
        <w:name w:val="2FD627B8F33047A7AA54134E800ADB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21EA14-A90C-48B4-BFBB-035E66A2AE49}"/>
      </w:docPartPr>
      <w:docPartBody>
        <w:p w:rsidR="00EF2F1A" w:rsidRDefault="00CB0E0B">
          <w:pPr>
            <w:pStyle w:val="2FD627B8F33047A7AA54134E800ADBA6"/>
          </w:pPr>
          <w:r>
            <w:t>[Type the sender company name]</w:t>
          </w:r>
        </w:p>
      </w:docPartBody>
    </w:docPart>
    <w:docPart>
      <w:docPartPr>
        <w:name w:val="16FC345239F24BAF8D132324262728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8D2F79-D854-4149-B809-00B0F6E7AFA9}"/>
      </w:docPartPr>
      <w:docPartBody>
        <w:p w:rsidR="00EF2F1A" w:rsidRDefault="00CB0E0B">
          <w:pPr>
            <w:pStyle w:val="16FC345239F24BAF8D132324262728D6"/>
          </w:pPr>
          <w:r>
            <w:t>[Type the sender name]</w:t>
          </w:r>
        </w:p>
      </w:docPartBody>
    </w:docPart>
    <w:docPart>
      <w:docPartPr>
        <w:name w:val="28E11FAB90A343448B47732ACC115F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00B1C8-8B74-415B-B442-CA08FC73674D}"/>
      </w:docPartPr>
      <w:docPartBody>
        <w:p w:rsidR="00EF2F1A" w:rsidRDefault="00CB0E0B">
          <w:pPr>
            <w:pStyle w:val="28E11FAB90A343448B47732ACC115F3D"/>
          </w:pPr>
          <w:r>
            <w:t>[Type the sender company name]</w:t>
          </w:r>
        </w:p>
      </w:docPartBody>
    </w:docPart>
    <w:docPart>
      <w:docPartPr>
        <w:name w:val="41B3DEC6FF1542B5B1B79AE1DE0705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9D08AB-4D3E-4430-9D3A-A225C01B7CA8}"/>
      </w:docPartPr>
      <w:docPartBody>
        <w:p w:rsidR="00EF2F1A" w:rsidRDefault="00CB0E0B">
          <w:pPr>
            <w:pStyle w:val="41B3DEC6FF1542B5B1B79AE1DE07053C"/>
          </w:pPr>
          <w:r>
            <w:rPr>
              <w:rStyle w:val="PlaceholderText"/>
            </w:rPr>
            <w:t>[Type the company name]</w:t>
          </w:r>
        </w:p>
      </w:docPartBody>
    </w:docPart>
    <w:docPart>
      <w:docPartPr>
        <w:name w:val="3F14689578DE4645A49D18B14A60B7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F575DF-0A19-4D55-8731-0657B0EA5CC3}"/>
      </w:docPartPr>
      <w:docPartBody>
        <w:p w:rsidR="00EF2F1A" w:rsidRDefault="00CB0E0B">
          <w:pPr>
            <w:pStyle w:val="3F14689578DE4645A49D18B14A60B742"/>
          </w:pPr>
          <w:r>
            <w:t>[Type the company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B0E0B"/>
    <w:rsid w:val="00CB0E0B"/>
    <w:rsid w:val="00EF2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F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A1544A8CFD94E40B5891899552815F0">
    <w:name w:val="8A1544A8CFD94E40B5891899552815F0"/>
    <w:rsid w:val="00EF2F1A"/>
  </w:style>
  <w:style w:type="paragraph" w:customStyle="1" w:styleId="2556FC24A3FA4DF6BC7A844CFA7DE8B9">
    <w:name w:val="2556FC24A3FA4DF6BC7A844CFA7DE8B9"/>
    <w:rsid w:val="00EF2F1A"/>
  </w:style>
  <w:style w:type="paragraph" w:customStyle="1" w:styleId="2FD627B8F33047A7AA54134E800ADBA6">
    <w:name w:val="2FD627B8F33047A7AA54134E800ADBA6"/>
    <w:rsid w:val="00EF2F1A"/>
  </w:style>
  <w:style w:type="paragraph" w:customStyle="1" w:styleId="C2B2335DAEEB49A5B016145EDABD39BA">
    <w:name w:val="C2B2335DAEEB49A5B016145EDABD39BA"/>
    <w:rsid w:val="00EF2F1A"/>
  </w:style>
  <w:style w:type="paragraph" w:customStyle="1" w:styleId="A6ACF69548C74F75AD5B72CE9523A0D9">
    <w:name w:val="A6ACF69548C74F75AD5B72CE9523A0D9"/>
    <w:rsid w:val="00EF2F1A"/>
  </w:style>
  <w:style w:type="paragraph" w:customStyle="1" w:styleId="42843796BFCE47D5A63639118E4669DF">
    <w:name w:val="42843796BFCE47D5A63639118E4669DF"/>
    <w:rsid w:val="00EF2F1A"/>
  </w:style>
  <w:style w:type="paragraph" w:customStyle="1" w:styleId="16FC345239F24BAF8D132324262728D6">
    <w:name w:val="16FC345239F24BAF8D132324262728D6"/>
    <w:rsid w:val="00EF2F1A"/>
  </w:style>
  <w:style w:type="character" w:styleId="PlaceholderText">
    <w:name w:val="Placeholder Text"/>
    <w:basedOn w:val="DefaultParagraphFont"/>
    <w:uiPriority w:val="99"/>
    <w:semiHidden/>
    <w:rsid w:val="00EF2F1A"/>
    <w:rPr>
      <w:color w:val="808080"/>
    </w:rPr>
  </w:style>
  <w:style w:type="paragraph" w:customStyle="1" w:styleId="1E48632461894BCF975C3E25A03A2C08">
    <w:name w:val="1E48632461894BCF975C3E25A03A2C08"/>
    <w:rsid w:val="00EF2F1A"/>
  </w:style>
  <w:style w:type="paragraph" w:customStyle="1" w:styleId="28E11FAB90A343448B47732ACC115F3D">
    <w:name w:val="28E11FAB90A343448B47732ACC115F3D"/>
    <w:rsid w:val="00EF2F1A"/>
  </w:style>
  <w:style w:type="paragraph" w:customStyle="1" w:styleId="41B3DEC6FF1542B5B1B79AE1DE07053C">
    <w:name w:val="41B3DEC6FF1542B5B1B79AE1DE07053C"/>
    <w:rsid w:val="00EF2F1A"/>
  </w:style>
  <w:style w:type="paragraph" w:customStyle="1" w:styleId="3F14689578DE4645A49D18B14A60B742">
    <w:name w:val="3F14689578DE4645A49D18B14A60B742"/>
    <w:rsid w:val="00EF2F1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2012-02-21T00:00:00</PublishDate>
  <Abstract/>
  <CompanyAddress/>
  <CompanyPhone/>
  <CompanyFax/>
  <CompanyEmail/>
</CoverPageProperties>
</file>

<file path=customXml/item2.xml><?xml version="1.0" encoding="utf-8"?>
<tns:customPropertyEditors xmlns:tns="http://schemas.microsoft.com/office/2006/customDocumentInformationPanel">
  <tns:showOnOpen/>
  <tns:defaultPropertyEditorNamespace/>
</tns:customPropertyEditor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D5A5684-0530-4757-A6BC-CE2B812016C4}">
  <ds:schemaRefs>
    <ds:schemaRef ds:uri="http://schemas.microsoft.com/office/2006/customDocumentInformationPan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EquityMergeLetter.Dotx</Template>
  <TotalTime>3</TotalTime>
  <Pages>1</Pages>
  <Words>126</Words>
  <Characters>719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Talbots Abroad</Company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Kelsey Kuzniewski</dc:creator>
  <cp:lastModifiedBy>teacher</cp:lastModifiedBy>
  <cp:revision>2</cp:revision>
  <dcterms:created xsi:type="dcterms:W3CDTF">2012-02-28T02:34:00Z</dcterms:created>
  <dcterms:modified xsi:type="dcterms:W3CDTF">2012-02-28T02:34:00Z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1033</vt:i4>
  </property>
  <property fmtid="{D5CDD505-2E9C-101B-9397-08002B2CF9AE}" pid="3" name="_Version">
    <vt:lpwstr>0809</vt:lpwstr>
  </property>
</Properties>
</file>